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</w:t>
            </w:r>
          </w:p>
          <w:p>
            <w:pPr>
              <w:spacing w:before="0" w:after="0"/>
            </w:pPr>
            <w:r>
              <w:t>Dachgeschoss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KMF</w:t>
            </w:r>
          </w:p>
          <w:p>
            <w:pPr>
              <w:spacing w:before="0" w:after="0"/>
            </w:pPr>
            <w:r>
              <w:t>Isolation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98903665" name="f96db580-d40f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4676887" name="f96db580-d40f-11f0-aeb1-ebdc2ba506c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76858275" name="044f3370-d410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3525363" name="044f3370-d410-11f0-aeb1-ebdc2ba506c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KMF: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</w:t>
            </w:r>
          </w:p>
          <w:p>
            <w:pPr>
              <w:spacing w:before="0" w:after="0"/>
            </w:pPr>
            <w:r>
              <w:t>Dachgeschoss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Platten lose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56104222" name="3fcf4980-d410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01203394" name="3fcf4980-d410-11f0-aeb1-ebdc2ba506c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6093686" name="4650efc0-d410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51661905" name="4650efc0-d410-11f0-aeb1-ebdc2ba506cf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EG</w:t>
            </w:r>
          </w:p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Keller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58591250" name="1e52c9c0-d411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52715478" name="1e52c9c0-d411-11f0-aeb1-ebdc2ba506cf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88311284" name="29785590-d411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32136422" name="29785590-d411-11f0-aeb1-ebdc2ba506cf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1.OG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VM-12</w:t>
            </w:r>
          </w:p>
          <w:p>
            <w:pPr>
              <w:spacing w:before="0" w:after="0"/>
            </w:pPr>
            <w:r>
              <w:t>Brandschutzklappen</w:t>
            </w:r>
          </w:p>
          <w:p>
            <w:pPr>
              <w:spacing w:before="0" w:after="0"/>
            </w:pPr>
            <w:r>
              <w:t>Kamin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3930845" name="2d9e5bc0-d415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6225023" name="2d9e5bc0-d415-11f0-aeb1-ebdc2ba506cf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21549446" name="34192430-d415-11f0-aeb1-ebdc2ba506c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66604501" name="34192430-d415-11f0-aeb1-ebdc2ba506cf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3 OG</w:t>
            </w:r>
          </w:p>
          <w:p>
            <w:pPr>
              <w:spacing w:before="0" w:after="0"/>
            </w:pPr>
            <w:r>
              <w:t>Noden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Elektroofen</w:t>
            </w:r>
          </w:p>
          <w:p>
            <w:pPr>
              <w:spacing w:before="0" w:after="0"/>
            </w:pPr>
            <w:r>
              <w:t>Asbesthaltig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33589443" name="6a0db700-d419-11f0-ba56-a9a52f3e9c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0268946" name="6a0db700-d419-11f0-ba56-a9a52f3e9c70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09581695" name="72075740-d419-11f0-ba56-a9a52f3e9c7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62804736" name="72075740-d419-11f0-ba56-a9a52f3e9c70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487</w:t>
          </w:r>
        </w:p>
        <w:p>
          <w:pPr>
            <w:spacing w:before="0" w:after="0"/>
          </w:pPr>
          <w:r>
            <w:t>DN 487 Landwasserstrasse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